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A85" w:rsidRPr="004830BB" w:rsidRDefault="00956A85" w:rsidP="00956A8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830BB">
        <w:rPr>
          <w:rFonts w:ascii="Times New Roman" w:hAnsi="Times New Roman"/>
          <w:sz w:val="24"/>
          <w:szCs w:val="24"/>
        </w:rPr>
        <w:t>МАОУ «Средняя общеобразовательная школа №3»</w:t>
      </w:r>
    </w:p>
    <w:p w:rsidR="00956A85" w:rsidRPr="004830BB" w:rsidRDefault="00956A85" w:rsidP="00956A8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830BB">
        <w:rPr>
          <w:rFonts w:ascii="Times New Roman" w:hAnsi="Times New Roman"/>
          <w:sz w:val="24"/>
          <w:szCs w:val="24"/>
        </w:rPr>
        <w:t xml:space="preserve">Приказ № </w:t>
      </w:r>
      <w:r w:rsidR="0092280C">
        <w:rPr>
          <w:rFonts w:ascii="Times New Roman" w:hAnsi="Times New Roman"/>
          <w:sz w:val="24"/>
          <w:szCs w:val="24"/>
        </w:rPr>
        <w:t>79/1</w:t>
      </w:r>
      <w:bookmarkStart w:id="0" w:name="_GoBack"/>
      <w:bookmarkEnd w:id="0"/>
      <w:r w:rsidRPr="004830BB">
        <w:rPr>
          <w:rFonts w:ascii="Times New Roman" w:hAnsi="Times New Roman"/>
          <w:sz w:val="24"/>
          <w:szCs w:val="24"/>
        </w:rPr>
        <w:t>-ОД</w:t>
      </w:r>
    </w:p>
    <w:p w:rsidR="00956A85" w:rsidRPr="004830BB" w:rsidRDefault="00956A85" w:rsidP="00956A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30BB">
        <w:rPr>
          <w:rFonts w:ascii="Times New Roman" w:hAnsi="Times New Roman"/>
          <w:sz w:val="24"/>
          <w:szCs w:val="24"/>
        </w:rPr>
        <w:t>от «</w:t>
      </w:r>
      <w:r w:rsidR="00710A80" w:rsidRPr="004830BB">
        <w:rPr>
          <w:rFonts w:ascii="Times New Roman" w:hAnsi="Times New Roman"/>
          <w:sz w:val="24"/>
          <w:szCs w:val="24"/>
        </w:rPr>
        <w:t>1</w:t>
      </w:r>
      <w:r w:rsidR="00446788">
        <w:rPr>
          <w:rFonts w:ascii="Times New Roman" w:hAnsi="Times New Roman"/>
          <w:sz w:val="24"/>
          <w:szCs w:val="24"/>
        </w:rPr>
        <w:t>5</w:t>
      </w:r>
      <w:r w:rsidRPr="004830BB">
        <w:rPr>
          <w:rFonts w:ascii="Times New Roman" w:hAnsi="Times New Roman"/>
          <w:sz w:val="24"/>
          <w:szCs w:val="24"/>
        </w:rPr>
        <w:t xml:space="preserve">» </w:t>
      </w:r>
      <w:r w:rsidR="00446788">
        <w:rPr>
          <w:rFonts w:ascii="Times New Roman" w:hAnsi="Times New Roman"/>
          <w:sz w:val="24"/>
          <w:szCs w:val="24"/>
        </w:rPr>
        <w:t>окт</w:t>
      </w:r>
      <w:r w:rsidRPr="004830BB">
        <w:rPr>
          <w:rFonts w:ascii="Times New Roman" w:hAnsi="Times New Roman"/>
          <w:sz w:val="24"/>
          <w:szCs w:val="24"/>
        </w:rPr>
        <w:t>ября 20</w:t>
      </w:r>
      <w:r w:rsidR="00446788">
        <w:rPr>
          <w:rFonts w:ascii="Times New Roman" w:hAnsi="Times New Roman"/>
          <w:sz w:val="24"/>
          <w:szCs w:val="24"/>
        </w:rPr>
        <w:t>20</w:t>
      </w:r>
      <w:r w:rsidRPr="004830BB">
        <w:rPr>
          <w:rFonts w:ascii="Times New Roman" w:hAnsi="Times New Roman"/>
          <w:sz w:val="24"/>
          <w:szCs w:val="24"/>
        </w:rPr>
        <w:t xml:space="preserve"> г.                                                              п. Двуреченск</w:t>
      </w:r>
    </w:p>
    <w:p w:rsidR="004830BB" w:rsidRPr="004830BB" w:rsidRDefault="00956A85" w:rsidP="004830BB">
      <w:pPr>
        <w:pStyle w:val="Default"/>
        <w:rPr>
          <w:rFonts w:eastAsia="Times New Roman"/>
        </w:rPr>
      </w:pPr>
      <w:r w:rsidRPr="004830BB">
        <w:t xml:space="preserve"> </w:t>
      </w:r>
    </w:p>
    <w:p w:rsidR="004830BB" w:rsidRPr="004830BB" w:rsidRDefault="004830BB" w:rsidP="0048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30BB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4830BB" w:rsidRPr="004830BB" w:rsidTr="004830BB">
        <w:tc>
          <w:tcPr>
            <w:tcW w:w="5068" w:type="dxa"/>
          </w:tcPr>
          <w:p w:rsidR="004830BB" w:rsidRDefault="004830BB" w:rsidP="004830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830BB">
              <w:rPr>
                <w:sz w:val="24"/>
                <w:szCs w:val="24"/>
              </w:rPr>
              <w:t xml:space="preserve">Об утверждении дорожной карты подготовки к проведению государственной итоговой аттестации по образовательным программам основного общего образования и среднего общего образования в МАОУ СОШ № 3 </w:t>
            </w:r>
          </w:p>
          <w:p w:rsidR="004830BB" w:rsidRPr="004830BB" w:rsidRDefault="004830BB" w:rsidP="004830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830BB">
              <w:rPr>
                <w:sz w:val="24"/>
                <w:szCs w:val="24"/>
              </w:rPr>
              <w:t>п. Двуреченск в 20</w:t>
            </w:r>
            <w:r w:rsidR="00446788">
              <w:rPr>
                <w:sz w:val="24"/>
                <w:szCs w:val="24"/>
              </w:rPr>
              <w:t>20</w:t>
            </w:r>
            <w:r w:rsidRPr="004830BB">
              <w:rPr>
                <w:sz w:val="24"/>
                <w:szCs w:val="24"/>
              </w:rPr>
              <w:t>-202</w:t>
            </w:r>
            <w:r w:rsidR="00446788">
              <w:rPr>
                <w:sz w:val="24"/>
                <w:szCs w:val="24"/>
              </w:rPr>
              <w:t>1</w:t>
            </w:r>
            <w:r w:rsidRPr="004830BB">
              <w:rPr>
                <w:sz w:val="24"/>
                <w:szCs w:val="24"/>
              </w:rPr>
              <w:t xml:space="preserve"> учебном году</w:t>
            </w:r>
          </w:p>
          <w:p w:rsidR="004830BB" w:rsidRPr="004830BB" w:rsidRDefault="004830BB" w:rsidP="004830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069" w:type="dxa"/>
          </w:tcPr>
          <w:p w:rsidR="004830BB" w:rsidRPr="004830BB" w:rsidRDefault="004830BB" w:rsidP="004830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446788" w:rsidRDefault="004830BB" w:rsidP="0048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830BB">
        <w:rPr>
          <w:rFonts w:ascii="Times New Roman" w:hAnsi="Times New Roman"/>
          <w:sz w:val="24"/>
          <w:szCs w:val="24"/>
        </w:rPr>
        <w:t>В соответствии с Федеральным законом от 29 декабря 2012 года № 273-ФЗ «Об образовании в Российской Федерации», приказами Министерства просвещения Российской Федерации и Федеральной службы по надзору в сфере образования и науки от 07.11.2018 № 190/1512 «Об утверждении Порядка проведения государственной итоговой аттестации по образовательным программам среднего общего образования» и от 07.11.2018 № 189/1513 «Об утверждении Порядка проведения государственной итоговой аттестации</w:t>
      </w:r>
      <w:proofErr w:type="gramEnd"/>
      <w:r w:rsidRPr="004830B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830BB">
        <w:rPr>
          <w:rFonts w:ascii="Times New Roman" w:hAnsi="Times New Roman"/>
          <w:sz w:val="24"/>
          <w:szCs w:val="24"/>
        </w:rPr>
        <w:t>по образовательным программам основного общего образования», Законом Свердловской области от 15 июля 2013 года № 78-03 «Об образовании в Свердловской области», постановлением Правительства Свердловской области от 21.02.2019 № 91-ПП «О Министерстве образования и молодежной политики Свердловской области», приказом Министерства общего и профессионального образования Свердловской области от 18.12.2018 № 615-Д «О региональной системе оценки качества образования», в целях обеспечения подготовки к проведению государственной итоговой</w:t>
      </w:r>
      <w:proofErr w:type="gramEnd"/>
      <w:r w:rsidRPr="004830BB">
        <w:rPr>
          <w:rFonts w:ascii="Times New Roman" w:hAnsi="Times New Roman"/>
          <w:sz w:val="24"/>
          <w:szCs w:val="24"/>
        </w:rPr>
        <w:t xml:space="preserve"> аттестации по образовательным программам основного и среднего, от 09.07.2019 № 97-Д «Об утверждении Плана мероприятий («дорожной карты») по развитию региональной системы оценки качества образования и региональных механизмов управления качеством обра</w:t>
      </w:r>
      <w:r w:rsidR="00446788">
        <w:rPr>
          <w:rFonts w:ascii="Times New Roman" w:hAnsi="Times New Roman"/>
          <w:sz w:val="24"/>
          <w:szCs w:val="24"/>
        </w:rPr>
        <w:t>зования в Свердловской области»</w:t>
      </w:r>
      <w:r w:rsidRPr="004830BB">
        <w:rPr>
          <w:rFonts w:ascii="Times New Roman" w:hAnsi="Times New Roman"/>
          <w:sz w:val="24"/>
          <w:szCs w:val="24"/>
        </w:rPr>
        <w:t xml:space="preserve"> </w:t>
      </w:r>
    </w:p>
    <w:p w:rsidR="004830BB" w:rsidRPr="004830BB" w:rsidRDefault="004830BB" w:rsidP="0048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30BB">
        <w:rPr>
          <w:rFonts w:ascii="Times New Roman" w:hAnsi="Times New Roman"/>
          <w:sz w:val="24"/>
          <w:szCs w:val="24"/>
        </w:rPr>
        <w:t xml:space="preserve">в целях проведения мониторинга уровня освоения </w:t>
      </w:r>
      <w:proofErr w:type="gramStart"/>
      <w:r w:rsidRPr="004830BB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4830BB">
        <w:rPr>
          <w:rFonts w:ascii="Times New Roman" w:hAnsi="Times New Roman"/>
          <w:sz w:val="24"/>
          <w:szCs w:val="24"/>
        </w:rPr>
        <w:t xml:space="preserve"> образовательных программ по общеобразовательным предметам, качества подготовки обучающихся МАОУ СОШ № 3</w:t>
      </w:r>
    </w:p>
    <w:p w:rsidR="004830BB" w:rsidRDefault="004830BB" w:rsidP="0048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830BB" w:rsidRPr="004830BB" w:rsidRDefault="004830BB" w:rsidP="0048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30BB">
        <w:rPr>
          <w:rFonts w:ascii="Times New Roman" w:hAnsi="Times New Roman"/>
          <w:b/>
          <w:bCs/>
          <w:sz w:val="24"/>
          <w:szCs w:val="24"/>
        </w:rPr>
        <w:t>ПРИКАЗЫВАЮ:</w:t>
      </w:r>
    </w:p>
    <w:p w:rsidR="004830BB" w:rsidRPr="004830BB" w:rsidRDefault="004830BB" w:rsidP="0048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30BB">
        <w:rPr>
          <w:rFonts w:ascii="Times New Roman" w:hAnsi="Times New Roman"/>
          <w:sz w:val="24"/>
          <w:szCs w:val="24"/>
        </w:rPr>
        <w:t>1. Утвердить Дорожную карту подготовки к проведению государственной итоговой аттестации по образовательным программам основного общего и среднего общего образования в 20</w:t>
      </w:r>
      <w:r w:rsidR="00446788">
        <w:rPr>
          <w:rFonts w:ascii="Times New Roman" w:hAnsi="Times New Roman"/>
          <w:sz w:val="24"/>
          <w:szCs w:val="24"/>
        </w:rPr>
        <w:t>20</w:t>
      </w:r>
      <w:r w:rsidRPr="004830BB">
        <w:rPr>
          <w:rFonts w:ascii="Times New Roman" w:hAnsi="Times New Roman"/>
          <w:sz w:val="24"/>
          <w:szCs w:val="24"/>
        </w:rPr>
        <w:t>-202</w:t>
      </w:r>
      <w:r w:rsidR="00446788">
        <w:rPr>
          <w:rFonts w:ascii="Times New Roman" w:hAnsi="Times New Roman"/>
          <w:sz w:val="24"/>
          <w:szCs w:val="24"/>
        </w:rPr>
        <w:t>1</w:t>
      </w:r>
      <w:r w:rsidRPr="004830BB">
        <w:rPr>
          <w:rFonts w:ascii="Times New Roman" w:hAnsi="Times New Roman"/>
          <w:sz w:val="24"/>
          <w:szCs w:val="24"/>
        </w:rPr>
        <w:t xml:space="preserve"> учебном году (приложение № 1).</w:t>
      </w:r>
    </w:p>
    <w:p w:rsidR="004830BB" w:rsidRPr="004830BB" w:rsidRDefault="004830BB" w:rsidP="0048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30BB">
        <w:rPr>
          <w:rFonts w:ascii="Times New Roman" w:hAnsi="Times New Roman"/>
          <w:sz w:val="24"/>
          <w:szCs w:val="24"/>
        </w:rPr>
        <w:t>2. Обеспечить выполнение Плана-графика мероприятий по подготовке и проведению государственной итоговой аттестации в 20</w:t>
      </w:r>
      <w:r w:rsidR="00446788">
        <w:rPr>
          <w:rFonts w:ascii="Times New Roman" w:hAnsi="Times New Roman"/>
          <w:sz w:val="24"/>
          <w:szCs w:val="24"/>
        </w:rPr>
        <w:t>20</w:t>
      </w:r>
      <w:r w:rsidRPr="004830BB">
        <w:rPr>
          <w:rFonts w:ascii="Times New Roman" w:hAnsi="Times New Roman"/>
          <w:sz w:val="24"/>
          <w:szCs w:val="24"/>
        </w:rPr>
        <w:t>-202</w:t>
      </w:r>
      <w:r w:rsidR="00446788">
        <w:rPr>
          <w:rFonts w:ascii="Times New Roman" w:hAnsi="Times New Roman"/>
          <w:sz w:val="24"/>
          <w:szCs w:val="24"/>
        </w:rPr>
        <w:t>1</w:t>
      </w:r>
      <w:r w:rsidRPr="004830BB">
        <w:rPr>
          <w:rFonts w:ascii="Times New Roman" w:hAnsi="Times New Roman"/>
          <w:sz w:val="24"/>
          <w:szCs w:val="24"/>
        </w:rPr>
        <w:t xml:space="preserve"> учебном году (приложение 2).</w:t>
      </w:r>
    </w:p>
    <w:p w:rsidR="004830BB" w:rsidRPr="004830BB" w:rsidRDefault="004830BB" w:rsidP="004830BB">
      <w:pPr>
        <w:pStyle w:val="Default"/>
      </w:pPr>
      <w:r w:rsidRPr="004830BB">
        <w:t>3. Заместителю директора по учебно-воспитательной работе Храпко Г.А. обеспечить реализацию дорожной карты в установленные сроки.</w:t>
      </w:r>
    </w:p>
    <w:p w:rsidR="004830BB" w:rsidRPr="004830BB" w:rsidRDefault="004830BB" w:rsidP="0048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701C" w:rsidRPr="004830BB" w:rsidRDefault="004830BB" w:rsidP="004A701C">
      <w:pPr>
        <w:pStyle w:val="Default"/>
        <w:jc w:val="both"/>
      </w:pPr>
      <w:r w:rsidRPr="004830BB">
        <w:t>4</w:t>
      </w:r>
      <w:r w:rsidR="004A701C" w:rsidRPr="004830BB">
        <w:t>.</w:t>
      </w:r>
      <w:r w:rsidR="00136D32" w:rsidRPr="004830BB">
        <w:t xml:space="preserve"> </w:t>
      </w:r>
      <w:proofErr w:type="gramStart"/>
      <w:r w:rsidR="004A701C" w:rsidRPr="004830BB">
        <w:t>Контроль за</w:t>
      </w:r>
      <w:proofErr w:type="gramEnd"/>
      <w:r w:rsidR="004A701C" w:rsidRPr="004830BB">
        <w:t xml:space="preserve"> исполнением приказа оставляю за собой.</w:t>
      </w:r>
    </w:p>
    <w:p w:rsidR="004830BB" w:rsidRPr="004830BB" w:rsidRDefault="004830BB" w:rsidP="004A701C">
      <w:pPr>
        <w:pStyle w:val="Default"/>
        <w:jc w:val="both"/>
      </w:pPr>
    </w:p>
    <w:p w:rsidR="00273887" w:rsidRPr="004830BB" w:rsidRDefault="00273887" w:rsidP="00273887">
      <w:pPr>
        <w:pStyle w:val="Default"/>
        <w:jc w:val="both"/>
        <w:rPr>
          <w:color w:val="auto"/>
        </w:rPr>
      </w:pPr>
      <w:r w:rsidRPr="004830BB">
        <w:rPr>
          <w:color w:val="auto"/>
        </w:rPr>
        <w:t>Директор школы _________________Титова М.Н.</w:t>
      </w:r>
    </w:p>
    <w:p w:rsidR="00273887" w:rsidRPr="004830BB" w:rsidRDefault="00273887" w:rsidP="004A701C">
      <w:pPr>
        <w:pStyle w:val="Default"/>
        <w:jc w:val="both"/>
      </w:pPr>
    </w:p>
    <w:sectPr w:rsidR="00273887" w:rsidRPr="004830BB" w:rsidSect="0004692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02C49E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">
    <w:nsid w:val="0039268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">
    <w:nsid w:val="01BB7FD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8">
    <w:nsid w:val="056F320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9">
    <w:nsid w:val="07B8588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0">
    <w:nsid w:val="08106ED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1">
    <w:nsid w:val="0BE33A7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2">
    <w:nsid w:val="0E8538E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3">
    <w:nsid w:val="11826BB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4">
    <w:nsid w:val="12836EE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5">
    <w:nsid w:val="132B0430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6">
    <w:nsid w:val="1809422E"/>
    <w:multiLevelType w:val="hybridMultilevel"/>
    <w:tmpl w:val="9A622F9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8DC54E1"/>
    <w:multiLevelType w:val="multilevel"/>
    <w:tmpl w:val="FFFFFFFF"/>
    <w:name w:val="Нумерованный список 3"/>
    <w:lvl w:ilvl="0">
      <w:start w:val="1"/>
      <w:numFmt w:val="decimal"/>
      <w:lvlText w:val="%1."/>
      <w:lvlJc w:val="left"/>
      <w:pPr>
        <w:ind w:left="360"/>
      </w:pPr>
    </w:lvl>
    <w:lvl w:ilvl="1">
      <w:start w:val="1"/>
      <w:numFmt w:val="lowerLetter"/>
      <w:lvlText w:val="%2."/>
      <w:lvlJc w:val="left"/>
      <w:pPr>
        <w:ind w:left="1080"/>
      </w:pPr>
    </w:lvl>
    <w:lvl w:ilvl="2">
      <w:start w:val="1"/>
      <w:numFmt w:val="lowerRoman"/>
      <w:lvlText w:val="%3."/>
      <w:lvlJc w:val="left"/>
      <w:pPr>
        <w:ind w:left="1980"/>
      </w:pPr>
    </w:lvl>
    <w:lvl w:ilvl="3">
      <w:start w:val="1"/>
      <w:numFmt w:val="decimal"/>
      <w:lvlText w:val="%4."/>
      <w:lvlJc w:val="left"/>
      <w:pPr>
        <w:ind w:left="2520"/>
      </w:pPr>
    </w:lvl>
    <w:lvl w:ilvl="4">
      <w:start w:val="1"/>
      <w:numFmt w:val="lowerLetter"/>
      <w:lvlText w:val="%5."/>
      <w:lvlJc w:val="left"/>
      <w:pPr>
        <w:ind w:left="3240"/>
      </w:pPr>
    </w:lvl>
    <w:lvl w:ilvl="5">
      <w:start w:val="1"/>
      <w:numFmt w:val="lowerRoman"/>
      <w:lvlText w:val="%6."/>
      <w:lvlJc w:val="left"/>
      <w:pPr>
        <w:ind w:left="4140"/>
      </w:pPr>
    </w:lvl>
    <w:lvl w:ilvl="6">
      <w:start w:val="1"/>
      <w:numFmt w:val="decimal"/>
      <w:lvlText w:val="%7."/>
      <w:lvlJc w:val="left"/>
      <w:pPr>
        <w:ind w:left="4680"/>
      </w:pPr>
    </w:lvl>
    <w:lvl w:ilvl="7">
      <w:start w:val="1"/>
      <w:numFmt w:val="lowerLetter"/>
      <w:lvlText w:val="%8."/>
      <w:lvlJc w:val="left"/>
      <w:pPr>
        <w:ind w:left="5400"/>
      </w:pPr>
    </w:lvl>
    <w:lvl w:ilvl="8">
      <w:start w:val="1"/>
      <w:numFmt w:val="lowerRoman"/>
      <w:lvlText w:val="%9."/>
      <w:lvlJc w:val="left"/>
      <w:pPr>
        <w:ind w:left="6300"/>
      </w:pPr>
    </w:lvl>
  </w:abstractNum>
  <w:abstractNum w:abstractNumId="18">
    <w:nsid w:val="18F21F96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9">
    <w:nsid w:val="19906B8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0">
    <w:nsid w:val="1A2370C1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1">
    <w:nsid w:val="1B7F162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2">
    <w:nsid w:val="1BF079C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3">
    <w:nsid w:val="1E571B7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4">
    <w:nsid w:val="1FC73F2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5">
    <w:nsid w:val="22303FB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6">
    <w:nsid w:val="224438B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7">
    <w:nsid w:val="22EA190B"/>
    <w:multiLevelType w:val="multilevel"/>
    <w:tmpl w:val="F900F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>
    <w:nsid w:val="235A7B9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9">
    <w:nsid w:val="24FD363B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0">
    <w:nsid w:val="261D693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1">
    <w:nsid w:val="293751B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2">
    <w:nsid w:val="2AC04C96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3">
    <w:nsid w:val="2D457457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4">
    <w:nsid w:val="305E3BE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5">
    <w:nsid w:val="33E818C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6">
    <w:nsid w:val="39C85AF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7">
    <w:nsid w:val="3E366F3F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8">
    <w:nsid w:val="3EC7242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9">
    <w:nsid w:val="435B4C92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0">
    <w:nsid w:val="443B5E2D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1">
    <w:nsid w:val="4574238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2">
    <w:nsid w:val="47374972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3">
    <w:nsid w:val="4A9F0B50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4">
    <w:nsid w:val="4ABF570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5">
    <w:nsid w:val="4DBC757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6">
    <w:nsid w:val="52386B81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7">
    <w:nsid w:val="5280320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8">
    <w:nsid w:val="531641E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9">
    <w:nsid w:val="54963C11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0">
    <w:nsid w:val="553C35C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1">
    <w:nsid w:val="55A574F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2">
    <w:nsid w:val="55F55CF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3">
    <w:nsid w:val="5A606CCB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4">
    <w:nsid w:val="5B965FC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5">
    <w:nsid w:val="5F591F8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6">
    <w:nsid w:val="626C1FB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7">
    <w:nsid w:val="64A0172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8">
    <w:nsid w:val="654304B7"/>
    <w:multiLevelType w:val="multilevel"/>
    <w:tmpl w:val="F5A8D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9">
    <w:nsid w:val="65DC6AA1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0">
    <w:nsid w:val="672B1D0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1">
    <w:nsid w:val="6A6E43FF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2">
    <w:nsid w:val="6C13654E"/>
    <w:multiLevelType w:val="hybridMultilevel"/>
    <w:tmpl w:val="1000152E"/>
    <w:lvl w:ilvl="0" w:tplc="99FCD496">
      <w:start w:val="1"/>
      <w:numFmt w:val="decimal"/>
      <w:lvlText w:val="%1."/>
      <w:lvlJc w:val="left"/>
      <w:pPr>
        <w:ind w:left="8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</w:lvl>
    <w:lvl w:ilvl="3" w:tplc="0419000F" w:tentative="1">
      <w:start w:val="1"/>
      <w:numFmt w:val="decimal"/>
      <w:lvlText w:val="%4."/>
      <w:lvlJc w:val="left"/>
      <w:pPr>
        <w:ind w:left="2991" w:hanging="360"/>
      </w:p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</w:lvl>
    <w:lvl w:ilvl="6" w:tplc="0419000F" w:tentative="1">
      <w:start w:val="1"/>
      <w:numFmt w:val="decimal"/>
      <w:lvlText w:val="%7."/>
      <w:lvlJc w:val="left"/>
      <w:pPr>
        <w:ind w:left="5151" w:hanging="360"/>
      </w:p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63">
    <w:nsid w:val="6CDE59C6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4">
    <w:nsid w:val="6CEA1894"/>
    <w:multiLevelType w:val="hybridMultilevel"/>
    <w:tmpl w:val="D862C8A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D094727"/>
    <w:multiLevelType w:val="multilevel"/>
    <w:tmpl w:val="FFFFFFFF"/>
    <w:name w:val="Нумерованный список 10"/>
    <w:lvl w:ilvl="0">
      <w:start w:val="1"/>
      <w:numFmt w:val="decimal"/>
      <w:lvlText w:val="%1."/>
      <w:lvlJc w:val="left"/>
      <w:pPr>
        <w:ind w:left="0"/>
      </w:pPr>
    </w:lvl>
    <w:lvl w:ilvl="1">
      <w:start w:val="1"/>
      <w:numFmt w:val="lowerLetter"/>
      <w:lvlText w:val="%2."/>
      <w:lvlJc w:val="left"/>
      <w:pPr>
        <w:ind w:left="720"/>
      </w:pPr>
    </w:lvl>
    <w:lvl w:ilvl="2">
      <w:start w:val="1"/>
      <w:numFmt w:val="lowerRoman"/>
      <w:lvlText w:val="%3."/>
      <w:lvlJc w:val="left"/>
      <w:pPr>
        <w:ind w:left="1620"/>
      </w:pPr>
    </w:lvl>
    <w:lvl w:ilvl="3">
      <w:start w:val="1"/>
      <w:numFmt w:val="decimal"/>
      <w:lvlText w:val="%4."/>
      <w:lvlJc w:val="left"/>
      <w:pPr>
        <w:ind w:left="2160"/>
      </w:pPr>
    </w:lvl>
    <w:lvl w:ilvl="4">
      <w:start w:val="1"/>
      <w:numFmt w:val="lowerLetter"/>
      <w:lvlText w:val="%5."/>
      <w:lvlJc w:val="left"/>
      <w:pPr>
        <w:ind w:left="2880"/>
      </w:pPr>
    </w:lvl>
    <w:lvl w:ilvl="5">
      <w:start w:val="1"/>
      <w:numFmt w:val="lowerRoman"/>
      <w:lvlText w:val="%6."/>
      <w:lvlJc w:val="left"/>
      <w:pPr>
        <w:ind w:left="3780"/>
      </w:pPr>
    </w:lvl>
    <w:lvl w:ilvl="6">
      <w:start w:val="1"/>
      <w:numFmt w:val="decimal"/>
      <w:lvlText w:val="%7."/>
      <w:lvlJc w:val="left"/>
      <w:pPr>
        <w:ind w:left="4320"/>
      </w:pPr>
    </w:lvl>
    <w:lvl w:ilvl="7">
      <w:start w:val="1"/>
      <w:numFmt w:val="lowerLetter"/>
      <w:lvlText w:val="%8."/>
      <w:lvlJc w:val="left"/>
      <w:pPr>
        <w:ind w:left="5040"/>
      </w:pPr>
    </w:lvl>
    <w:lvl w:ilvl="8">
      <w:start w:val="1"/>
      <w:numFmt w:val="lowerRoman"/>
      <w:lvlText w:val="%9."/>
      <w:lvlJc w:val="left"/>
      <w:pPr>
        <w:ind w:left="5940"/>
      </w:pPr>
    </w:lvl>
  </w:abstractNum>
  <w:abstractNum w:abstractNumId="66">
    <w:nsid w:val="6FFB32FF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7">
    <w:nsid w:val="715C1B17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8">
    <w:nsid w:val="71C7256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9">
    <w:nsid w:val="73541ED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0">
    <w:nsid w:val="7548247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1">
    <w:nsid w:val="767700BB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2">
    <w:nsid w:val="79DC445B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3">
    <w:nsid w:val="7BBC3C5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4">
    <w:nsid w:val="7D4B788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55"/>
  </w:num>
  <w:num w:numId="4">
    <w:abstractNumId w:val="43"/>
  </w:num>
  <w:num w:numId="5">
    <w:abstractNumId w:val="22"/>
  </w:num>
  <w:num w:numId="6">
    <w:abstractNumId w:val="36"/>
  </w:num>
  <w:num w:numId="7">
    <w:abstractNumId w:val="69"/>
  </w:num>
  <w:num w:numId="8">
    <w:abstractNumId w:val="73"/>
  </w:num>
  <w:num w:numId="9">
    <w:abstractNumId w:val="9"/>
  </w:num>
  <w:num w:numId="10">
    <w:abstractNumId w:val="45"/>
  </w:num>
  <w:num w:numId="11">
    <w:abstractNumId w:val="68"/>
  </w:num>
  <w:num w:numId="12">
    <w:abstractNumId w:val="40"/>
  </w:num>
  <w:num w:numId="13">
    <w:abstractNumId w:val="25"/>
  </w:num>
  <w:num w:numId="14">
    <w:abstractNumId w:val="23"/>
  </w:num>
  <w:num w:numId="15">
    <w:abstractNumId w:val="7"/>
  </w:num>
  <w:num w:numId="16">
    <w:abstractNumId w:val="42"/>
  </w:num>
  <w:num w:numId="17">
    <w:abstractNumId w:val="67"/>
  </w:num>
  <w:num w:numId="18">
    <w:abstractNumId w:val="63"/>
  </w:num>
  <w:num w:numId="19">
    <w:abstractNumId w:val="49"/>
  </w:num>
  <w:num w:numId="20">
    <w:abstractNumId w:val="24"/>
  </w:num>
  <w:num w:numId="21">
    <w:abstractNumId w:val="13"/>
  </w:num>
  <w:num w:numId="22">
    <w:abstractNumId w:val="46"/>
  </w:num>
  <w:num w:numId="23">
    <w:abstractNumId w:val="11"/>
  </w:num>
  <w:num w:numId="24">
    <w:abstractNumId w:val="56"/>
  </w:num>
  <w:num w:numId="25">
    <w:abstractNumId w:val="54"/>
  </w:num>
  <w:num w:numId="26">
    <w:abstractNumId w:val="8"/>
  </w:num>
  <w:num w:numId="27">
    <w:abstractNumId w:val="60"/>
  </w:num>
  <w:num w:numId="28">
    <w:abstractNumId w:val="18"/>
  </w:num>
  <w:num w:numId="29">
    <w:abstractNumId w:val="66"/>
  </w:num>
  <w:num w:numId="30">
    <w:abstractNumId w:val="32"/>
  </w:num>
  <w:num w:numId="31">
    <w:abstractNumId w:val="51"/>
  </w:num>
  <w:num w:numId="32">
    <w:abstractNumId w:val="37"/>
  </w:num>
  <w:num w:numId="33">
    <w:abstractNumId w:val="10"/>
  </w:num>
  <w:num w:numId="34">
    <w:abstractNumId w:val="34"/>
  </w:num>
  <w:num w:numId="35">
    <w:abstractNumId w:val="30"/>
  </w:num>
  <w:num w:numId="36">
    <w:abstractNumId w:val="15"/>
  </w:num>
  <w:num w:numId="37">
    <w:abstractNumId w:val="47"/>
  </w:num>
  <w:num w:numId="38">
    <w:abstractNumId w:val="74"/>
  </w:num>
  <w:num w:numId="39">
    <w:abstractNumId w:val="52"/>
  </w:num>
  <w:num w:numId="40">
    <w:abstractNumId w:val="53"/>
  </w:num>
  <w:num w:numId="41">
    <w:abstractNumId w:val="61"/>
  </w:num>
  <w:num w:numId="42">
    <w:abstractNumId w:val="48"/>
  </w:num>
  <w:num w:numId="43">
    <w:abstractNumId w:val="20"/>
  </w:num>
  <w:num w:numId="44">
    <w:abstractNumId w:val="71"/>
  </w:num>
  <w:num w:numId="45">
    <w:abstractNumId w:val="31"/>
  </w:num>
  <w:num w:numId="46">
    <w:abstractNumId w:val="39"/>
  </w:num>
  <w:num w:numId="47">
    <w:abstractNumId w:val="44"/>
  </w:num>
  <w:num w:numId="48">
    <w:abstractNumId w:val="6"/>
  </w:num>
  <w:num w:numId="49">
    <w:abstractNumId w:val="59"/>
  </w:num>
  <w:num w:numId="50">
    <w:abstractNumId w:val="72"/>
  </w:num>
  <w:num w:numId="51">
    <w:abstractNumId w:val="29"/>
  </w:num>
  <w:num w:numId="52">
    <w:abstractNumId w:val="38"/>
  </w:num>
  <w:num w:numId="53">
    <w:abstractNumId w:val="28"/>
  </w:num>
  <w:num w:numId="54">
    <w:abstractNumId w:val="5"/>
  </w:num>
  <w:num w:numId="55">
    <w:abstractNumId w:val="21"/>
  </w:num>
  <w:num w:numId="56">
    <w:abstractNumId w:val="57"/>
  </w:num>
  <w:num w:numId="57">
    <w:abstractNumId w:val="70"/>
  </w:num>
  <w:num w:numId="58">
    <w:abstractNumId w:val="35"/>
  </w:num>
  <w:num w:numId="59">
    <w:abstractNumId w:val="50"/>
  </w:num>
  <w:num w:numId="60">
    <w:abstractNumId w:val="33"/>
  </w:num>
  <w:num w:numId="61">
    <w:abstractNumId w:val="12"/>
  </w:num>
  <w:num w:numId="62">
    <w:abstractNumId w:val="26"/>
  </w:num>
  <w:num w:numId="63">
    <w:abstractNumId w:val="19"/>
  </w:num>
  <w:num w:numId="64">
    <w:abstractNumId w:val="41"/>
  </w:num>
  <w:num w:numId="65">
    <w:abstractNumId w:val="17"/>
  </w:num>
  <w:num w:numId="66">
    <w:abstractNumId w:val="62"/>
  </w:num>
  <w:num w:numId="67">
    <w:abstractNumId w:val="58"/>
  </w:num>
  <w:num w:numId="68">
    <w:abstractNumId w:val="0"/>
  </w:num>
  <w:num w:numId="69">
    <w:abstractNumId w:val="1"/>
  </w:num>
  <w:num w:numId="70">
    <w:abstractNumId w:val="2"/>
  </w:num>
  <w:num w:numId="71">
    <w:abstractNumId w:val="3"/>
  </w:num>
  <w:num w:numId="72">
    <w:abstractNumId w:val="4"/>
  </w:num>
  <w:num w:numId="73">
    <w:abstractNumId w:val="27"/>
  </w:num>
  <w:num w:numId="74">
    <w:abstractNumId w:val="6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64E"/>
    <w:rsid w:val="00021A01"/>
    <w:rsid w:val="00043619"/>
    <w:rsid w:val="00046924"/>
    <w:rsid w:val="00052C5F"/>
    <w:rsid w:val="00060304"/>
    <w:rsid w:val="00080421"/>
    <w:rsid w:val="00083D81"/>
    <w:rsid w:val="00087A51"/>
    <w:rsid w:val="00093B17"/>
    <w:rsid w:val="0009634B"/>
    <w:rsid w:val="0009764E"/>
    <w:rsid w:val="000D2FFF"/>
    <w:rsid w:val="000F44AD"/>
    <w:rsid w:val="00112BE9"/>
    <w:rsid w:val="001350ED"/>
    <w:rsid w:val="00136D32"/>
    <w:rsid w:val="00156EE6"/>
    <w:rsid w:val="00172183"/>
    <w:rsid w:val="001A2A43"/>
    <w:rsid w:val="001C2A75"/>
    <w:rsid w:val="001E1CA0"/>
    <w:rsid w:val="001F69B0"/>
    <w:rsid w:val="00207080"/>
    <w:rsid w:val="00273887"/>
    <w:rsid w:val="0029395C"/>
    <w:rsid w:val="00293DB3"/>
    <w:rsid w:val="002A2E3F"/>
    <w:rsid w:val="002B73DB"/>
    <w:rsid w:val="002C7B7C"/>
    <w:rsid w:val="002D18AD"/>
    <w:rsid w:val="002D2660"/>
    <w:rsid w:val="002F741E"/>
    <w:rsid w:val="0031144C"/>
    <w:rsid w:val="00316930"/>
    <w:rsid w:val="0033685E"/>
    <w:rsid w:val="00363B7E"/>
    <w:rsid w:val="003814FA"/>
    <w:rsid w:val="003959E0"/>
    <w:rsid w:val="003A34B7"/>
    <w:rsid w:val="003C0F69"/>
    <w:rsid w:val="003D5793"/>
    <w:rsid w:val="00412CE4"/>
    <w:rsid w:val="004269C9"/>
    <w:rsid w:val="00434AC6"/>
    <w:rsid w:val="00446788"/>
    <w:rsid w:val="004830BB"/>
    <w:rsid w:val="004A468E"/>
    <w:rsid w:val="004A701C"/>
    <w:rsid w:val="004B0643"/>
    <w:rsid w:val="004B7D78"/>
    <w:rsid w:val="004F63B6"/>
    <w:rsid w:val="00504FBE"/>
    <w:rsid w:val="005240DD"/>
    <w:rsid w:val="005716D5"/>
    <w:rsid w:val="005C38F2"/>
    <w:rsid w:val="005C6EC6"/>
    <w:rsid w:val="005C7622"/>
    <w:rsid w:val="005F3860"/>
    <w:rsid w:val="006054EE"/>
    <w:rsid w:val="00620072"/>
    <w:rsid w:val="006230B0"/>
    <w:rsid w:val="0065559E"/>
    <w:rsid w:val="00660428"/>
    <w:rsid w:val="00661276"/>
    <w:rsid w:val="00670307"/>
    <w:rsid w:val="006A6BCE"/>
    <w:rsid w:val="006D2510"/>
    <w:rsid w:val="006F4190"/>
    <w:rsid w:val="00710A80"/>
    <w:rsid w:val="00715B78"/>
    <w:rsid w:val="0077062A"/>
    <w:rsid w:val="0079450E"/>
    <w:rsid w:val="007953E4"/>
    <w:rsid w:val="007A1FC4"/>
    <w:rsid w:val="007E26CB"/>
    <w:rsid w:val="007F0984"/>
    <w:rsid w:val="00810E5E"/>
    <w:rsid w:val="00846A1B"/>
    <w:rsid w:val="0085155A"/>
    <w:rsid w:val="008532E4"/>
    <w:rsid w:val="008A3442"/>
    <w:rsid w:val="008A7B1A"/>
    <w:rsid w:val="008F7903"/>
    <w:rsid w:val="0091308E"/>
    <w:rsid w:val="00913572"/>
    <w:rsid w:val="00914471"/>
    <w:rsid w:val="00914D5A"/>
    <w:rsid w:val="0092280C"/>
    <w:rsid w:val="009516FA"/>
    <w:rsid w:val="00956A85"/>
    <w:rsid w:val="009736FA"/>
    <w:rsid w:val="009C17FF"/>
    <w:rsid w:val="009C3117"/>
    <w:rsid w:val="009C7EA8"/>
    <w:rsid w:val="009E1E44"/>
    <w:rsid w:val="009F7246"/>
    <w:rsid w:val="00A41D9D"/>
    <w:rsid w:val="00A75B71"/>
    <w:rsid w:val="00A8439D"/>
    <w:rsid w:val="00A96AF9"/>
    <w:rsid w:val="00AA41FE"/>
    <w:rsid w:val="00AC668E"/>
    <w:rsid w:val="00B06965"/>
    <w:rsid w:val="00B06B10"/>
    <w:rsid w:val="00B07E0E"/>
    <w:rsid w:val="00B33B23"/>
    <w:rsid w:val="00B50742"/>
    <w:rsid w:val="00B67A4D"/>
    <w:rsid w:val="00BC7235"/>
    <w:rsid w:val="00BE4A6D"/>
    <w:rsid w:val="00BE4AE6"/>
    <w:rsid w:val="00C36E18"/>
    <w:rsid w:val="00C539A2"/>
    <w:rsid w:val="00C64630"/>
    <w:rsid w:val="00C75373"/>
    <w:rsid w:val="00C77F56"/>
    <w:rsid w:val="00CA573D"/>
    <w:rsid w:val="00CA614B"/>
    <w:rsid w:val="00CC191F"/>
    <w:rsid w:val="00D035B7"/>
    <w:rsid w:val="00D2553A"/>
    <w:rsid w:val="00D531B5"/>
    <w:rsid w:val="00D55E91"/>
    <w:rsid w:val="00D57206"/>
    <w:rsid w:val="00D72C99"/>
    <w:rsid w:val="00D751BB"/>
    <w:rsid w:val="00DA5C3A"/>
    <w:rsid w:val="00DB2659"/>
    <w:rsid w:val="00DD3E20"/>
    <w:rsid w:val="00E03281"/>
    <w:rsid w:val="00E06941"/>
    <w:rsid w:val="00E163CF"/>
    <w:rsid w:val="00E63CB5"/>
    <w:rsid w:val="00E6447E"/>
    <w:rsid w:val="00E75EEB"/>
    <w:rsid w:val="00E76575"/>
    <w:rsid w:val="00E803C4"/>
    <w:rsid w:val="00EA2C54"/>
    <w:rsid w:val="00EA512E"/>
    <w:rsid w:val="00EC12D9"/>
    <w:rsid w:val="00EC4773"/>
    <w:rsid w:val="00EE304A"/>
    <w:rsid w:val="00EF4C50"/>
    <w:rsid w:val="00F429EE"/>
    <w:rsid w:val="00FD5B9D"/>
    <w:rsid w:val="00FF4CC3"/>
    <w:rsid w:val="00FF7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B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31693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16930"/>
    <w:pPr>
      <w:spacing w:after="0" w:line="36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316930"/>
    <w:rPr>
      <w:rFonts w:ascii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13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57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2A7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7B1A"/>
    <w:pPr>
      <w:ind w:left="720"/>
      <w:contextualSpacing/>
    </w:pPr>
  </w:style>
  <w:style w:type="paragraph" w:styleId="2">
    <w:name w:val="Body Text Indent 2"/>
    <w:basedOn w:val="a"/>
    <w:link w:val="20"/>
    <w:rsid w:val="0085155A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5155A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A512E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7">
    <w:name w:val="No Spacing"/>
    <w:uiPriority w:val="1"/>
    <w:qFormat/>
    <w:rsid w:val="00273887"/>
    <w:rPr>
      <w:sz w:val="22"/>
      <w:szCs w:val="22"/>
    </w:rPr>
  </w:style>
  <w:style w:type="character" w:styleId="a8">
    <w:name w:val="Hyperlink"/>
    <w:basedOn w:val="a0"/>
    <w:uiPriority w:val="99"/>
    <w:semiHidden/>
    <w:unhideWhenUsed/>
    <w:rsid w:val="00710A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B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31693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16930"/>
    <w:pPr>
      <w:spacing w:after="0" w:line="36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316930"/>
    <w:rPr>
      <w:rFonts w:ascii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13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57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2A7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7B1A"/>
    <w:pPr>
      <w:ind w:left="720"/>
      <w:contextualSpacing/>
    </w:pPr>
  </w:style>
  <w:style w:type="paragraph" w:styleId="2">
    <w:name w:val="Body Text Indent 2"/>
    <w:basedOn w:val="a"/>
    <w:link w:val="20"/>
    <w:rsid w:val="0085155A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5155A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A512E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7">
    <w:name w:val="No Spacing"/>
    <w:uiPriority w:val="1"/>
    <w:qFormat/>
    <w:rsid w:val="00273887"/>
    <w:rPr>
      <w:sz w:val="22"/>
      <w:szCs w:val="22"/>
    </w:rPr>
  </w:style>
  <w:style w:type="character" w:styleId="a8">
    <w:name w:val="Hyperlink"/>
    <w:basedOn w:val="a0"/>
    <w:uiPriority w:val="99"/>
    <w:semiHidden/>
    <w:unhideWhenUsed/>
    <w:rsid w:val="00710A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36FC3-E47F-4249-8E2F-5B95B1B22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2021-03-24T08:26:00Z</cp:lastPrinted>
  <dcterms:created xsi:type="dcterms:W3CDTF">2021-03-24T06:35:00Z</dcterms:created>
  <dcterms:modified xsi:type="dcterms:W3CDTF">2021-03-24T08:26:00Z</dcterms:modified>
</cp:coreProperties>
</file>